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F69A" w14:textId="140381A5" w:rsidR="006823C8" w:rsidRPr="006823C8" w:rsidRDefault="006823C8" w:rsidP="006823C8">
      <w:pPr>
        <w:spacing w:line="480" w:lineRule="auto"/>
        <w:rPr>
          <w:rFonts w:ascii="黑体" w:eastAsia="黑体" w:hAnsi="黑体"/>
          <w:sz w:val="36"/>
          <w:szCs w:val="36"/>
        </w:rPr>
      </w:pPr>
      <w:r w:rsidRPr="003133A5">
        <w:rPr>
          <w:rFonts w:ascii="黑体" w:eastAsia="黑体" w:hAnsi="黑体" w:hint="eastAsia"/>
          <w:sz w:val="36"/>
          <w:szCs w:val="36"/>
        </w:rPr>
        <w:t>4-</w:t>
      </w:r>
      <w:r>
        <w:rPr>
          <w:rFonts w:ascii="黑体" w:eastAsia="黑体" w:hAnsi="黑体"/>
          <w:sz w:val="36"/>
          <w:szCs w:val="36"/>
        </w:rPr>
        <w:t>2</w:t>
      </w:r>
    </w:p>
    <w:p w14:paraId="32162AF3" w14:textId="61A7519C" w:rsidR="00AE3AE4" w:rsidRPr="0061357B" w:rsidRDefault="00AE3AE4" w:rsidP="00AE3AE4">
      <w:pPr>
        <w:spacing w:line="480" w:lineRule="auto"/>
        <w:jc w:val="center"/>
        <w:rPr>
          <w:rFonts w:ascii="黑体" w:eastAsia="黑体" w:hAnsi="黑体" w:cs="Times New Roman"/>
          <w:b/>
          <w:bCs/>
          <w:sz w:val="48"/>
        </w:rPr>
      </w:pPr>
      <w:r>
        <w:rPr>
          <w:rFonts w:ascii="黑体" w:eastAsia="黑体" w:hAnsi="黑体" w:cs="Times New Roman" w:hint="eastAsia"/>
          <w:b/>
          <w:bCs/>
          <w:sz w:val="48"/>
        </w:rPr>
        <w:t>安徽省</w:t>
      </w:r>
      <w:r w:rsidRPr="0061357B">
        <w:rPr>
          <w:rFonts w:ascii="黑体" w:eastAsia="黑体" w:hAnsi="黑体" w:cs="Times New Roman"/>
          <w:b/>
          <w:bCs/>
          <w:sz w:val="48"/>
        </w:rPr>
        <w:t>产教融合实训基地申报书</w:t>
      </w:r>
    </w:p>
    <w:p w14:paraId="177A6DD8" w14:textId="77777777" w:rsidR="00AE3AE4" w:rsidRDefault="00AE3AE4" w:rsidP="00AE3AE4">
      <w:pPr>
        <w:pStyle w:val="a3"/>
        <w:rPr>
          <w:sz w:val="56"/>
        </w:rPr>
      </w:pPr>
    </w:p>
    <w:p w14:paraId="4ED4A879" w14:textId="4068A088" w:rsidR="00AE3AE4" w:rsidRPr="0061357B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基地名称：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</w:t>
      </w:r>
    </w:p>
    <w:p w14:paraId="4F4FFBDA" w14:textId="5FFE5E91" w:rsidR="00AE3AE4" w:rsidRPr="0061357B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所在高校：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</w:t>
      </w:r>
    </w:p>
    <w:p w14:paraId="4A7DC87D" w14:textId="25BEE570" w:rsidR="00AE3AE4" w:rsidRPr="0061357B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合作企业：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</w:t>
      </w:r>
    </w:p>
    <w:p w14:paraId="56814BA2" w14:textId="01E7479D" w:rsidR="00AE3AE4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基地负责人：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393F7918" w14:textId="4FB05D21" w:rsidR="00AE3AE4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基地联系人：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</w:t>
      </w:r>
    </w:p>
    <w:p w14:paraId="53154F21" w14:textId="4B12E1FE" w:rsidR="00AE3AE4" w:rsidRDefault="00AE3AE4" w:rsidP="00C243F4">
      <w:pPr>
        <w:spacing w:line="480" w:lineRule="auto"/>
        <w:ind w:firstLineChars="400" w:firstLine="128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  <w:r w:rsidRPr="0061357B">
        <w:rPr>
          <w:rFonts w:ascii="黑体" w:eastAsia="黑体" w:hAnsi="黑体" w:cs="Times New Roman" w:hint="eastAsia"/>
          <w:color w:val="000000"/>
          <w:sz w:val="32"/>
          <w:szCs w:val="32"/>
        </w:rPr>
        <w:t>联系电话：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 w:rsidR="00C243F4"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 w:rsidRPr="0061357B"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738994C7" w14:textId="77777777" w:rsidR="00AE3AE4" w:rsidRDefault="00AE3AE4" w:rsidP="00C243F4">
      <w:pPr>
        <w:spacing w:line="480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001D96CD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0A2ED75F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42090106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6E791D28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37607E38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0BD6F966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18747CF0" w14:textId="77777777" w:rsidR="00AE3AE4" w:rsidRDefault="00AE3AE4" w:rsidP="00AE3AE4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47E9B5FD" w14:textId="2B1527B5" w:rsidR="00AE3AE4" w:rsidRDefault="00AE3AE4" w:rsidP="00AE3AE4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</w:t>
      </w:r>
      <w:r w:rsidR="007C17CD">
        <w:rPr>
          <w:rFonts w:ascii="黑体" w:eastAsia="黑体" w:hAnsi="黑体"/>
          <w:color w:val="000000"/>
          <w:sz w:val="32"/>
          <w:szCs w:val="32"/>
        </w:rPr>
        <w:t>2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="007C17CD">
        <w:rPr>
          <w:rFonts w:ascii="黑体" w:eastAsia="黑体" w:hAnsi="黑体"/>
          <w:color w:val="000000"/>
          <w:sz w:val="32"/>
          <w:szCs w:val="32"/>
        </w:rPr>
        <w:t>10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6BF78A97" w14:textId="77777777" w:rsidR="00AE3AE4" w:rsidRDefault="00AE3AE4" w:rsidP="00AE3AE4">
      <w:pPr>
        <w:spacing w:line="288" w:lineRule="auto"/>
        <w:ind w:firstLineChars="100" w:firstLine="320"/>
        <w:rPr>
          <w:rFonts w:ascii="黑体" w:eastAsia="黑体" w:hAnsi="黑体" w:cs="Times New Roman"/>
          <w:color w:val="000000"/>
          <w:sz w:val="32"/>
          <w:szCs w:val="32"/>
          <w:u w:val="single"/>
        </w:rPr>
      </w:pPr>
    </w:p>
    <w:p w14:paraId="128CC156" w14:textId="6AF2BBE4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3CE1CB19" w14:textId="77777777" w:rsidR="00AE3AE4" w:rsidRPr="0061357B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1.</w:t>
      </w:r>
      <w:r w:rsidRPr="0061357B">
        <w:rPr>
          <w:rFonts w:ascii="黑体" w:eastAsia="黑体" w:hAnsi="黑体"/>
          <w:b/>
          <w:sz w:val="28"/>
          <w:szCs w:val="28"/>
        </w:rPr>
        <w:t>基本信息表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885"/>
        <w:gridCol w:w="286"/>
        <w:gridCol w:w="599"/>
        <w:gridCol w:w="590"/>
        <w:gridCol w:w="295"/>
        <w:gridCol w:w="673"/>
        <w:gridCol w:w="212"/>
        <w:gridCol w:w="885"/>
        <w:gridCol w:w="281"/>
        <w:gridCol w:w="604"/>
        <w:gridCol w:w="885"/>
        <w:gridCol w:w="886"/>
      </w:tblGrid>
      <w:tr w:rsidR="00AE3AE4" w14:paraId="20A73D76" w14:textId="77777777" w:rsidTr="005F2E66">
        <w:trPr>
          <w:trHeight w:val="539"/>
        </w:trPr>
        <w:tc>
          <w:tcPr>
            <w:tcW w:w="1840" w:type="dxa"/>
            <w:vAlign w:val="center"/>
          </w:tcPr>
          <w:p w14:paraId="3D39432B" w14:textId="77777777" w:rsidR="00AE3AE4" w:rsidRDefault="00AE3AE4" w:rsidP="005F2E66">
            <w:pPr>
              <w:pStyle w:val="TableParagraph"/>
              <w:ind w:left="49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基地名称</w:t>
            </w:r>
          </w:p>
        </w:tc>
        <w:tc>
          <w:tcPr>
            <w:tcW w:w="7081" w:type="dxa"/>
            <w:gridSpan w:val="12"/>
            <w:vAlign w:val="center"/>
          </w:tcPr>
          <w:p w14:paraId="58D28E3A" w14:textId="77777777" w:rsidR="00AE3AE4" w:rsidRDefault="00AE3AE4" w:rsidP="005F2E66">
            <w:pPr>
              <w:pStyle w:val="TableParagraph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7FC54567" w14:textId="77777777" w:rsidTr="005F2E66">
        <w:trPr>
          <w:trHeight w:val="561"/>
        </w:trPr>
        <w:tc>
          <w:tcPr>
            <w:tcW w:w="1840" w:type="dxa"/>
            <w:vAlign w:val="center"/>
          </w:tcPr>
          <w:p w14:paraId="4AED8B0B" w14:textId="77777777" w:rsidR="00AE3AE4" w:rsidRDefault="00AE3AE4" w:rsidP="005F2E66">
            <w:pPr>
              <w:pStyle w:val="TableParagraph"/>
              <w:spacing w:before="1"/>
              <w:ind w:left="49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组建时间</w:t>
            </w:r>
          </w:p>
        </w:tc>
        <w:tc>
          <w:tcPr>
            <w:tcW w:w="7081" w:type="dxa"/>
            <w:gridSpan w:val="12"/>
            <w:vAlign w:val="center"/>
          </w:tcPr>
          <w:p w14:paraId="15FC0129" w14:textId="77777777" w:rsidR="00AE3AE4" w:rsidRDefault="00AE3AE4" w:rsidP="005F2E66">
            <w:pPr>
              <w:pStyle w:val="TableParagraph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19D189DA" w14:textId="77777777" w:rsidTr="005F2E66">
        <w:trPr>
          <w:trHeight w:val="413"/>
        </w:trPr>
        <w:tc>
          <w:tcPr>
            <w:tcW w:w="1840" w:type="dxa"/>
            <w:vAlign w:val="center"/>
          </w:tcPr>
          <w:p w14:paraId="4E047382" w14:textId="77777777" w:rsidR="00AE3AE4" w:rsidRDefault="00AE3AE4" w:rsidP="005F2E66">
            <w:pPr>
              <w:pStyle w:val="TableParagraph"/>
              <w:ind w:left="49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建设地点</w:t>
            </w:r>
          </w:p>
        </w:tc>
        <w:tc>
          <w:tcPr>
            <w:tcW w:w="7081" w:type="dxa"/>
            <w:gridSpan w:val="12"/>
            <w:vAlign w:val="center"/>
          </w:tcPr>
          <w:p w14:paraId="1BD01C11" w14:textId="77777777" w:rsidR="00AE3AE4" w:rsidRDefault="00AE3AE4" w:rsidP="005F2E66">
            <w:pPr>
              <w:pStyle w:val="TableParagraph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1C2BB9CE" w14:textId="77777777" w:rsidTr="005F2E66">
        <w:trPr>
          <w:trHeight w:val="419"/>
        </w:trPr>
        <w:tc>
          <w:tcPr>
            <w:tcW w:w="1840" w:type="dxa"/>
            <w:vMerge w:val="restart"/>
            <w:vAlign w:val="center"/>
          </w:tcPr>
          <w:p w14:paraId="16A22339" w14:textId="77777777" w:rsidR="00AE3AE4" w:rsidRDefault="00AE3AE4" w:rsidP="005F2E66">
            <w:pPr>
              <w:pStyle w:val="TableParagraph"/>
              <w:spacing w:before="166"/>
              <w:ind w:left="3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负责人</w:t>
            </w:r>
          </w:p>
        </w:tc>
        <w:tc>
          <w:tcPr>
            <w:tcW w:w="1171" w:type="dxa"/>
            <w:gridSpan w:val="2"/>
            <w:vAlign w:val="center"/>
          </w:tcPr>
          <w:p w14:paraId="652E0FEE" w14:textId="77777777" w:rsidR="00AE3AE4" w:rsidRDefault="00AE3AE4" w:rsidP="005F2E66">
            <w:pPr>
              <w:pStyle w:val="TableParagraph"/>
              <w:spacing w:before="159"/>
              <w:ind w:left="39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33260F9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56306CBE" w14:textId="77777777" w:rsidR="00AE3AE4" w:rsidRDefault="00AE3AE4" w:rsidP="005F2E66">
            <w:pPr>
              <w:pStyle w:val="TableParagraph"/>
              <w:spacing w:before="159"/>
              <w:ind w:left="201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375" w:type="dxa"/>
            <w:gridSpan w:val="3"/>
            <w:vAlign w:val="center"/>
          </w:tcPr>
          <w:p w14:paraId="1AC895E9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3BB974E" w14:textId="77777777" w:rsidTr="005F2E66">
        <w:trPr>
          <w:trHeight w:val="35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5483C31D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5DE120FA" w14:textId="77777777" w:rsidR="00AE3AE4" w:rsidRDefault="00AE3AE4" w:rsidP="005F2E66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157" w:type="dxa"/>
            <w:gridSpan w:val="4"/>
            <w:vAlign w:val="center"/>
          </w:tcPr>
          <w:p w14:paraId="20BAF0D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3EB514CF" w14:textId="77777777" w:rsidR="00AE3AE4" w:rsidRDefault="00AE3AE4" w:rsidP="005F2E66">
            <w:pPr>
              <w:pStyle w:val="TableParagraph"/>
              <w:spacing w:before="163"/>
              <w:ind w:left="49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2375" w:type="dxa"/>
            <w:gridSpan w:val="3"/>
            <w:vAlign w:val="center"/>
          </w:tcPr>
          <w:p w14:paraId="43EC1A59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54E11E8" w14:textId="77777777" w:rsidTr="005F2E66">
        <w:trPr>
          <w:trHeight w:val="446"/>
        </w:trPr>
        <w:tc>
          <w:tcPr>
            <w:tcW w:w="1840" w:type="dxa"/>
            <w:vMerge w:val="restart"/>
            <w:vAlign w:val="center"/>
          </w:tcPr>
          <w:p w14:paraId="5EA87668" w14:textId="77777777" w:rsidR="00AE3AE4" w:rsidRDefault="00AE3AE4" w:rsidP="005F2E66">
            <w:pPr>
              <w:pStyle w:val="TableParagraph"/>
              <w:spacing w:before="170"/>
              <w:ind w:left="3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171" w:type="dxa"/>
            <w:gridSpan w:val="2"/>
            <w:vAlign w:val="center"/>
          </w:tcPr>
          <w:p w14:paraId="7FD36345" w14:textId="77777777" w:rsidR="00AE3AE4" w:rsidRDefault="00AE3AE4" w:rsidP="005F2E66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6B94590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35296C31" w14:textId="77777777" w:rsidR="00AE3AE4" w:rsidRDefault="00AE3AE4" w:rsidP="005F2E66">
            <w:pPr>
              <w:pStyle w:val="TableParagraph"/>
              <w:spacing w:before="163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2375" w:type="dxa"/>
            <w:gridSpan w:val="3"/>
            <w:vAlign w:val="center"/>
          </w:tcPr>
          <w:p w14:paraId="11286241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0C81B8C" w14:textId="77777777" w:rsidTr="005F2E66">
        <w:trPr>
          <w:trHeight w:val="616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2F11D743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5A7BE0FB" w14:textId="77777777" w:rsidR="00AE3AE4" w:rsidRDefault="00AE3AE4" w:rsidP="005F2E66">
            <w:pPr>
              <w:pStyle w:val="TableParagraph"/>
              <w:spacing w:before="164"/>
              <w:ind w:left="15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2157" w:type="dxa"/>
            <w:gridSpan w:val="4"/>
            <w:vAlign w:val="center"/>
          </w:tcPr>
          <w:p w14:paraId="5D72ED8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1D0E2C0E" w14:textId="77777777" w:rsidR="00AE3AE4" w:rsidRDefault="00AE3AE4" w:rsidP="005F2E66">
            <w:pPr>
              <w:pStyle w:val="TableParagraph"/>
              <w:spacing w:before="164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375" w:type="dxa"/>
            <w:gridSpan w:val="3"/>
            <w:vAlign w:val="center"/>
          </w:tcPr>
          <w:p w14:paraId="43BCE5C9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52E162B" w14:textId="77777777" w:rsidTr="005F2E66">
        <w:trPr>
          <w:trHeight w:val="610"/>
        </w:trPr>
        <w:tc>
          <w:tcPr>
            <w:tcW w:w="1840" w:type="dxa"/>
            <w:vAlign w:val="center"/>
          </w:tcPr>
          <w:p w14:paraId="57D5A74B" w14:textId="77777777" w:rsidR="00AE3AE4" w:rsidRDefault="00AE3AE4" w:rsidP="005F2E66">
            <w:pPr>
              <w:pStyle w:val="TableParagraph"/>
              <w:spacing w:before="1"/>
              <w:ind w:right="187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主要涉及专业</w:t>
            </w:r>
          </w:p>
        </w:tc>
        <w:tc>
          <w:tcPr>
            <w:tcW w:w="7081" w:type="dxa"/>
            <w:gridSpan w:val="12"/>
            <w:vAlign w:val="center"/>
          </w:tcPr>
          <w:p w14:paraId="3A7FD57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C32813A" w14:textId="77777777" w:rsidTr="005F2E66">
        <w:trPr>
          <w:trHeight w:val="736"/>
        </w:trPr>
        <w:tc>
          <w:tcPr>
            <w:tcW w:w="1840" w:type="dxa"/>
            <w:vAlign w:val="center"/>
          </w:tcPr>
          <w:p w14:paraId="64154FD4" w14:textId="77777777" w:rsidR="00AE3AE4" w:rsidRDefault="00AE3AE4" w:rsidP="005F2E66">
            <w:pPr>
              <w:pStyle w:val="TableParagraph"/>
              <w:ind w:right="187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面向区域产业</w:t>
            </w:r>
          </w:p>
        </w:tc>
        <w:tc>
          <w:tcPr>
            <w:tcW w:w="7081" w:type="dxa"/>
            <w:gridSpan w:val="12"/>
            <w:vAlign w:val="center"/>
          </w:tcPr>
          <w:p w14:paraId="20A45A8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047D473" w14:textId="77777777" w:rsidTr="005F2E66">
        <w:trPr>
          <w:trHeight w:val="640"/>
        </w:trPr>
        <w:tc>
          <w:tcPr>
            <w:tcW w:w="1840" w:type="dxa"/>
            <w:vMerge w:val="restart"/>
            <w:vAlign w:val="center"/>
          </w:tcPr>
          <w:p w14:paraId="18947C25" w14:textId="77777777" w:rsidR="00AE3AE4" w:rsidRDefault="00AE3AE4" w:rsidP="005F2E66">
            <w:pPr>
              <w:pStyle w:val="TableParagraph"/>
              <w:spacing w:before="1"/>
              <w:ind w:left="20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现有基础条件</w:t>
            </w:r>
          </w:p>
        </w:tc>
        <w:tc>
          <w:tcPr>
            <w:tcW w:w="2360" w:type="dxa"/>
            <w:gridSpan w:val="4"/>
            <w:vAlign w:val="center"/>
          </w:tcPr>
          <w:p w14:paraId="136B4467" w14:textId="77777777" w:rsidR="00AE3AE4" w:rsidRDefault="00AE3AE4" w:rsidP="005F2E66">
            <w:pPr>
              <w:pStyle w:val="TableParagraph"/>
              <w:spacing w:before="176"/>
              <w:ind w:left="34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基地面积（㎡）</w:t>
            </w:r>
          </w:p>
        </w:tc>
        <w:tc>
          <w:tcPr>
            <w:tcW w:w="2346" w:type="dxa"/>
            <w:gridSpan w:val="5"/>
            <w:vAlign w:val="center"/>
          </w:tcPr>
          <w:p w14:paraId="152BD64C" w14:textId="77777777" w:rsidR="00AE3AE4" w:rsidRDefault="00AE3AE4" w:rsidP="005F2E66">
            <w:pPr>
              <w:pStyle w:val="TableParagraph"/>
              <w:spacing w:before="176"/>
              <w:ind w:left="219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设备总值（万元）</w:t>
            </w:r>
          </w:p>
        </w:tc>
        <w:tc>
          <w:tcPr>
            <w:tcW w:w="2375" w:type="dxa"/>
            <w:gridSpan w:val="3"/>
            <w:vAlign w:val="center"/>
          </w:tcPr>
          <w:p w14:paraId="4DC8E1E6" w14:textId="77777777" w:rsidR="00AE3AE4" w:rsidRDefault="00AE3AE4" w:rsidP="005F2E66">
            <w:pPr>
              <w:pStyle w:val="TableParagraph"/>
              <w:spacing w:before="16"/>
              <w:ind w:left="452" w:right="43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企业投入总值</w:t>
            </w:r>
          </w:p>
          <w:p w14:paraId="2E8F088D" w14:textId="77777777" w:rsidR="00AE3AE4" w:rsidRDefault="00AE3AE4" w:rsidP="005F2E66">
            <w:pPr>
              <w:pStyle w:val="TableParagraph"/>
              <w:spacing w:before="11" w:line="285" w:lineRule="exact"/>
              <w:ind w:left="452" w:right="43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</w:tr>
      <w:tr w:rsidR="00AE3AE4" w14:paraId="69A3F40F" w14:textId="77777777" w:rsidTr="005F2E66">
        <w:trPr>
          <w:trHeight w:val="661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1EAE27B5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360" w:type="dxa"/>
            <w:gridSpan w:val="4"/>
            <w:vAlign w:val="center"/>
          </w:tcPr>
          <w:p w14:paraId="1A35FBC2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46" w:type="dxa"/>
            <w:gridSpan w:val="5"/>
            <w:vAlign w:val="center"/>
          </w:tcPr>
          <w:p w14:paraId="2408136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64DC11C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0D4CF2C9" w14:textId="77777777" w:rsidTr="005F2E66">
        <w:trPr>
          <w:trHeight w:val="625"/>
        </w:trPr>
        <w:tc>
          <w:tcPr>
            <w:tcW w:w="1840" w:type="dxa"/>
            <w:vMerge w:val="restart"/>
            <w:vAlign w:val="center"/>
          </w:tcPr>
          <w:p w14:paraId="51D6D6B0" w14:textId="77777777" w:rsidR="00AE3AE4" w:rsidRDefault="00AE3AE4" w:rsidP="005F2E66">
            <w:pPr>
              <w:pStyle w:val="TableParagraph"/>
              <w:ind w:left="13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基地指导师情况</w:t>
            </w:r>
          </w:p>
        </w:tc>
        <w:tc>
          <w:tcPr>
            <w:tcW w:w="4425" w:type="dxa"/>
            <w:gridSpan w:val="8"/>
            <w:vAlign w:val="center"/>
          </w:tcPr>
          <w:p w14:paraId="39F705B7" w14:textId="77777777" w:rsidR="00AE3AE4" w:rsidRDefault="00AE3AE4" w:rsidP="005F2E66">
            <w:pPr>
              <w:pStyle w:val="TableParagraph"/>
              <w:spacing w:before="170"/>
              <w:ind w:left="1645" w:right="153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校方指导师</w:t>
            </w:r>
          </w:p>
        </w:tc>
        <w:tc>
          <w:tcPr>
            <w:tcW w:w="2656" w:type="dxa"/>
            <w:gridSpan w:val="4"/>
            <w:vAlign w:val="center"/>
          </w:tcPr>
          <w:p w14:paraId="54A306E9" w14:textId="77777777" w:rsidR="00AE3AE4" w:rsidRDefault="00AE3AE4" w:rsidP="005F2E66">
            <w:pPr>
              <w:pStyle w:val="TableParagraph"/>
              <w:spacing w:before="170"/>
              <w:ind w:left="7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企业指导师</w:t>
            </w:r>
          </w:p>
        </w:tc>
      </w:tr>
      <w:tr w:rsidR="00AE3AE4" w14:paraId="5E321AB3" w14:textId="77777777" w:rsidTr="005F2E66">
        <w:trPr>
          <w:trHeight w:val="62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5C0AD033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  <w:vAlign w:val="center"/>
          </w:tcPr>
          <w:p w14:paraId="25E223CC" w14:textId="77777777" w:rsidR="00AE3AE4" w:rsidRDefault="00AE3AE4" w:rsidP="005F2E66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gridSpan w:val="2"/>
            <w:vAlign w:val="center"/>
          </w:tcPr>
          <w:p w14:paraId="6F8418D5" w14:textId="77777777" w:rsidR="00AE3AE4" w:rsidRDefault="00AE3AE4" w:rsidP="005F2E66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高级</w:t>
            </w:r>
          </w:p>
        </w:tc>
        <w:tc>
          <w:tcPr>
            <w:tcW w:w="885" w:type="dxa"/>
            <w:gridSpan w:val="2"/>
            <w:vAlign w:val="center"/>
          </w:tcPr>
          <w:p w14:paraId="39B98769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中级</w:t>
            </w:r>
          </w:p>
        </w:tc>
        <w:tc>
          <w:tcPr>
            <w:tcW w:w="885" w:type="dxa"/>
            <w:gridSpan w:val="2"/>
            <w:vAlign w:val="center"/>
          </w:tcPr>
          <w:p w14:paraId="1D8C8D81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885" w:type="dxa"/>
            <w:vAlign w:val="center"/>
          </w:tcPr>
          <w:p w14:paraId="341D56D8" w14:textId="77777777" w:rsidR="00AE3AE4" w:rsidRDefault="00AE3AE4" w:rsidP="005F2E66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双师</w:t>
            </w:r>
          </w:p>
        </w:tc>
        <w:tc>
          <w:tcPr>
            <w:tcW w:w="885" w:type="dxa"/>
            <w:gridSpan w:val="2"/>
            <w:vAlign w:val="center"/>
          </w:tcPr>
          <w:p w14:paraId="64997329" w14:textId="77777777" w:rsidR="00AE3AE4" w:rsidRDefault="00AE3AE4" w:rsidP="005F2E66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vAlign w:val="center"/>
          </w:tcPr>
          <w:p w14:paraId="6DE3CBCD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常驻</w:t>
            </w:r>
          </w:p>
        </w:tc>
        <w:tc>
          <w:tcPr>
            <w:tcW w:w="886" w:type="dxa"/>
            <w:vAlign w:val="center"/>
          </w:tcPr>
          <w:p w14:paraId="570E647E" w14:textId="77777777" w:rsidR="00AE3AE4" w:rsidRDefault="00AE3AE4" w:rsidP="005F2E66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兼职</w:t>
            </w:r>
          </w:p>
        </w:tc>
      </w:tr>
      <w:tr w:rsidR="00AE3AE4" w14:paraId="59791C32" w14:textId="77777777" w:rsidTr="005F2E66">
        <w:trPr>
          <w:trHeight w:val="481"/>
        </w:trPr>
        <w:tc>
          <w:tcPr>
            <w:tcW w:w="1840" w:type="dxa"/>
            <w:vMerge/>
            <w:tcBorders>
              <w:top w:val="nil"/>
            </w:tcBorders>
          </w:tcPr>
          <w:p w14:paraId="43373891" w14:textId="77777777" w:rsidR="00AE3AE4" w:rsidRPr="00B85DF6" w:rsidRDefault="00AE3AE4" w:rsidP="005F2E66">
            <w:pPr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</w:tcPr>
          <w:p w14:paraId="3881EFF6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6BDF8FA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7A97BB7B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2A006395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</w:tcPr>
          <w:p w14:paraId="6BF91561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4DB62AA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5" w:type="dxa"/>
          </w:tcPr>
          <w:p w14:paraId="608FA27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6" w:type="dxa"/>
          </w:tcPr>
          <w:p w14:paraId="01594A0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163B9278" w14:textId="77777777" w:rsidR="00AE3AE4" w:rsidRDefault="00AE3AE4" w:rsidP="00AE3AE4">
      <w:pPr>
        <w:rPr>
          <w:rFonts w:ascii="仿宋_GB2312" w:eastAsia="仿宋_GB2312" w:hAnsi="仿宋_GB2312" w:cs="仿宋_GB2312"/>
          <w:b/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1417"/>
        <w:gridCol w:w="1463"/>
        <w:gridCol w:w="2655"/>
        <w:gridCol w:w="2656"/>
      </w:tblGrid>
      <w:tr w:rsidR="00AE3AE4" w14:paraId="61908FC5" w14:textId="77777777" w:rsidTr="005F2E66">
        <w:trPr>
          <w:trHeight w:val="625"/>
        </w:trPr>
        <w:tc>
          <w:tcPr>
            <w:tcW w:w="8921" w:type="dxa"/>
            <w:gridSpan w:val="5"/>
          </w:tcPr>
          <w:p w14:paraId="066EBE8B" w14:textId="77777777" w:rsidR="00AE3AE4" w:rsidRDefault="00AE3AE4" w:rsidP="005F2E66">
            <w:pPr>
              <w:pStyle w:val="TableParagraph"/>
              <w:spacing w:before="168"/>
              <w:ind w:left="3653" w:right="3538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基地指导师简表</w:t>
            </w:r>
          </w:p>
        </w:tc>
      </w:tr>
      <w:tr w:rsidR="00AE3AE4" w14:paraId="1D0B35B4" w14:textId="77777777" w:rsidTr="005F2E66">
        <w:trPr>
          <w:trHeight w:val="567"/>
        </w:trPr>
        <w:tc>
          <w:tcPr>
            <w:tcW w:w="730" w:type="dxa"/>
          </w:tcPr>
          <w:p w14:paraId="01E85807" w14:textId="77777777" w:rsidR="00AE3AE4" w:rsidRDefault="00AE3AE4" w:rsidP="005F2E66">
            <w:pPr>
              <w:pStyle w:val="TableParagraph"/>
              <w:spacing w:before="140"/>
              <w:ind w:left="17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</w:tcPr>
          <w:p w14:paraId="4985C7C1" w14:textId="77777777" w:rsidR="00AE3AE4" w:rsidRDefault="00AE3AE4" w:rsidP="005F2E66">
            <w:pPr>
              <w:pStyle w:val="TableParagraph"/>
              <w:spacing w:before="140"/>
              <w:ind w:left="521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3" w:type="dxa"/>
          </w:tcPr>
          <w:p w14:paraId="2C4D0E55" w14:textId="77777777" w:rsidR="00AE3AE4" w:rsidRDefault="00AE3AE4" w:rsidP="005F2E66">
            <w:pPr>
              <w:pStyle w:val="TableParagraph"/>
              <w:spacing w:before="140"/>
              <w:ind w:left="27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学历/学位</w:t>
            </w:r>
          </w:p>
        </w:tc>
        <w:tc>
          <w:tcPr>
            <w:tcW w:w="2655" w:type="dxa"/>
          </w:tcPr>
          <w:p w14:paraId="232BADD8" w14:textId="77777777" w:rsidR="00AE3AE4" w:rsidRDefault="00AE3AE4" w:rsidP="005F2E66">
            <w:pPr>
              <w:pStyle w:val="TableParagraph"/>
              <w:spacing w:before="140"/>
              <w:ind w:left="86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职称/职务</w:t>
            </w:r>
          </w:p>
        </w:tc>
        <w:tc>
          <w:tcPr>
            <w:tcW w:w="2656" w:type="dxa"/>
          </w:tcPr>
          <w:p w14:paraId="5DB8FE93" w14:textId="77777777" w:rsidR="00AE3AE4" w:rsidRDefault="00AE3AE4" w:rsidP="005F2E66">
            <w:pPr>
              <w:pStyle w:val="TableParagraph"/>
              <w:spacing w:before="140"/>
              <w:ind w:left="38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承担教学/管理任务</w:t>
            </w:r>
          </w:p>
        </w:tc>
      </w:tr>
      <w:tr w:rsidR="00AE3AE4" w14:paraId="15ED8501" w14:textId="77777777" w:rsidTr="005F2E66">
        <w:trPr>
          <w:trHeight w:val="567"/>
        </w:trPr>
        <w:tc>
          <w:tcPr>
            <w:tcW w:w="730" w:type="dxa"/>
          </w:tcPr>
          <w:p w14:paraId="52180E3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E6F773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5AAFE6F2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293BA89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0C02237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13BE3034" w14:textId="77777777" w:rsidTr="005F2E66">
        <w:trPr>
          <w:trHeight w:val="566"/>
        </w:trPr>
        <w:tc>
          <w:tcPr>
            <w:tcW w:w="730" w:type="dxa"/>
          </w:tcPr>
          <w:p w14:paraId="541435ED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65B8A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7692281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075D67D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5644BD7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4EC88D0" w14:textId="77777777" w:rsidTr="005F2E66">
        <w:trPr>
          <w:trHeight w:val="567"/>
        </w:trPr>
        <w:tc>
          <w:tcPr>
            <w:tcW w:w="730" w:type="dxa"/>
          </w:tcPr>
          <w:p w14:paraId="024BFE1B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6002A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5652F7B8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47F63505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B5CDF3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4EC434F6" w14:textId="77777777" w:rsidTr="005F2E66">
        <w:trPr>
          <w:trHeight w:val="567"/>
        </w:trPr>
        <w:tc>
          <w:tcPr>
            <w:tcW w:w="730" w:type="dxa"/>
          </w:tcPr>
          <w:p w14:paraId="41497E1C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7DD40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06FBB5E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5973B3D4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6C6AC13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E3AE4" w14:paraId="5B66459E" w14:textId="77777777" w:rsidTr="005F2E66">
        <w:trPr>
          <w:trHeight w:val="567"/>
        </w:trPr>
        <w:tc>
          <w:tcPr>
            <w:tcW w:w="730" w:type="dxa"/>
          </w:tcPr>
          <w:p w14:paraId="583095F6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F5DAFA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4DE9625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 w14:paraId="0A32BD72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 w14:paraId="579A7423" w14:textId="77777777" w:rsidR="00AE3AE4" w:rsidRDefault="00AE3AE4" w:rsidP="005F2E66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7D89B59B" w14:textId="77777777" w:rsidR="00AE3AE4" w:rsidRPr="00B85DF6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2.</w:t>
      </w:r>
      <w:r w:rsidRPr="00B85DF6">
        <w:rPr>
          <w:rFonts w:ascii="黑体" w:eastAsia="黑体" w:hAnsi="黑体" w:hint="eastAsia"/>
          <w:sz w:val="28"/>
          <w:szCs w:val="28"/>
        </w:rPr>
        <w:t>基地建设概述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7230"/>
      </w:tblGrid>
      <w:tr w:rsidR="00AE3AE4" w14:paraId="2BF46C05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2708FB23" w14:textId="77777777" w:rsidR="00AE3AE4" w:rsidRPr="00B85DF6" w:rsidRDefault="00AE3AE4" w:rsidP="005F2E66">
            <w:pPr>
              <w:spacing w:line="480" w:lineRule="auto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</w:t>
            </w:r>
            <w:r w:rsidRPr="00B85DF6">
              <w:rPr>
                <w:rFonts w:ascii="黑体" w:eastAsia="黑体" w:hint="eastAsia"/>
                <w:position w:val="6"/>
              </w:rPr>
              <w:t>基地建设必要性分析</w:t>
            </w:r>
          </w:p>
        </w:tc>
        <w:tc>
          <w:tcPr>
            <w:tcW w:w="7230" w:type="dxa"/>
          </w:tcPr>
          <w:p w14:paraId="1E97430F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081CD29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5AE0BFED" w14:textId="77777777" w:rsidR="00AE3AE4" w:rsidRPr="00B85DF6" w:rsidRDefault="00AE3AE4" w:rsidP="005F2E66">
            <w:pPr>
              <w:spacing w:line="480" w:lineRule="auto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2-2</w:t>
            </w:r>
            <w:r w:rsidRPr="00B85DF6">
              <w:rPr>
                <w:rFonts w:ascii="黑体" w:eastAsia="黑体" w:hint="eastAsia"/>
                <w:position w:val="6"/>
              </w:rPr>
              <w:t>：参与组建单位的基本情况</w:t>
            </w:r>
          </w:p>
          <w:p w14:paraId="7B2FC534" w14:textId="77777777" w:rsidR="00AE3AE4" w:rsidRPr="00B85DF6" w:rsidRDefault="00AE3AE4" w:rsidP="005F2E66"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 w14:paraId="72AD617C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1DB97E75" w14:textId="77777777" w:rsidTr="005F2E66">
        <w:trPr>
          <w:trHeight w:val="2473"/>
        </w:trPr>
        <w:tc>
          <w:tcPr>
            <w:tcW w:w="1809" w:type="dxa"/>
            <w:vAlign w:val="center"/>
          </w:tcPr>
          <w:p w14:paraId="0EA83BCB" w14:textId="77777777" w:rsidR="00AE3AE4" w:rsidRDefault="00AE3AE4" w:rsidP="005F2E66"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2-3：</w:t>
            </w:r>
            <w:r w:rsidRPr="00B85DF6">
              <w:rPr>
                <w:rFonts w:ascii="黑体" w:eastAsia="黑体" w:hint="eastAsia"/>
                <w:position w:val="6"/>
              </w:rPr>
              <w:t>基地组建基础（硬件条件和近三年来的教学、科研成果）</w:t>
            </w:r>
          </w:p>
        </w:tc>
        <w:tc>
          <w:tcPr>
            <w:tcW w:w="7230" w:type="dxa"/>
          </w:tcPr>
          <w:p w14:paraId="670AA06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76DD150A" w14:textId="77777777" w:rsidTr="005F2E66">
        <w:trPr>
          <w:trHeight w:val="2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0C3E" w14:textId="77777777" w:rsidR="00AE3AE4" w:rsidRDefault="00AE3AE4" w:rsidP="005F2E66"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2-4：</w:t>
            </w:r>
            <w:r w:rsidRPr="00B85DF6">
              <w:rPr>
                <w:rFonts w:ascii="黑体" w:eastAsia="黑体" w:hint="eastAsia"/>
                <w:position w:val="6"/>
              </w:rPr>
              <w:t>基地培育建设过程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9A2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35DCD021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12955E22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1621504B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27FA9328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1A7D2928" w14:textId="1711FBEE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3.</w:t>
      </w:r>
      <w:r w:rsidRPr="00B85DF6">
        <w:rPr>
          <w:rFonts w:ascii="黑体" w:eastAsia="黑体" w:hAnsi="黑体" w:hint="eastAsia"/>
          <w:sz w:val="28"/>
          <w:szCs w:val="28"/>
        </w:rPr>
        <w:t>基地建设目标任务与年度计划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6804"/>
      </w:tblGrid>
      <w:tr w:rsidR="00AE3AE4" w14:paraId="605D4003" w14:textId="77777777" w:rsidTr="005F2E66">
        <w:trPr>
          <w:trHeight w:val="2473"/>
        </w:trPr>
        <w:tc>
          <w:tcPr>
            <w:tcW w:w="2235" w:type="dxa"/>
            <w:vAlign w:val="center"/>
          </w:tcPr>
          <w:p w14:paraId="4EA09535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3-</w:t>
            </w:r>
            <w:r w:rsidRPr="00573133">
              <w:rPr>
                <w:rFonts w:ascii="黑体" w:eastAsia="黑体"/>
                <w:position w:val="6"/>
              </w:rPr>
              <w:t>1</w:t>
            </w:r>
            <w:r w:rsidRPr="00573133">
              <w:rPr>
                <w:rFonts w:ascii="黑体" w:eastAsia="黑体" w:hint="eastAsia"/>
                <w:position w:val="6"/>
              </w:rPr>
              <w:t>：实训基地建设</w:t>
            </w:r>
          </w:p>
          <w:p w14:paraId="0188FC82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的总体思路与发展目标</w:t>
            </w:r>
          </w:p>
          <w:p w14:paraId="7F4BAA11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6804" w:type="dxa"/>
          </w:tcPr>
          <w:p w14:paraId="14C839C7" w14:textId="77777777" w:rsidR="00AE3AE4" w:rsidRPr="00B85DF6" w:rsidRDefault="00AE3AE4" w:rsidP="005F2E66">
            <w:pPr>
              <w:jc w:val="left"/>
              <w:rPr>
                <w:rFonts w:ascii="黑体" w:eastAsia="黑体"/>
                <w:position w:val="6"/>
              </w:rPr>
            </w:pPr>
          </w:p>
        </w:tc>
      </w:tr>
      <w:tr w:rsidR="00AE3AE4" w14:paraId="3BF6BEBA" w14:textId="77777777" w:rsidTr="005F2E66">
        <w:trPr>
          <w:trHeight w:val="2473"/>
        </w:trPr>
        <w:tc>
          <w:tcPr>
            <w:tcW w:w="2235" w:type="dxa"/>
            <w:vAlign w:val="center"/>
          </w:tcPr>
          <w:p w14:paraId="746DA02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3-2：重点建设任务</w:t>
            </w:r>
          </w:p>
          <w:p w14:paraId="2CA716E6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与年度实施计划</w:t>
            </w:r>
          </w:p>
          <w:p w14:paraId="212637B8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（</w:t>
            </w:r>
            <w:proofErr w:type="gramStart"/>
            <w:r w:rsidRPr="00573133">
              <w:rPr>
                <w:rFonts w:ascii="黑体" w:eastAsia="黑体" w:hint="eastAsia"/>
                <w:position w:val="6"/>
              </w:rPr>
              <w:t>内容需可量化</w:t>
            </w:r>
            <w:proofErr w:type="gramEnd"/>
            <w:r w:rsidRPr="00573133">
              <w:rPr>
                <w:rFonts w:ascii="黑体" w:eastAsia="黑体" w:hint="eastAsia"/>
                <w:position w:val="6"/>
              </w:rPr>
              <w:t>考核）</w:t>
            </w:r>
          </w:p>
        </w:tc>
        <w:tc>
          <w:tcPr>
            <w:tcW w:w="6804" w:type="dxa"/>
          </w:tcPr>
          <w:p w14:paraId="5234503B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03FFB081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0322EA8E" w14:textId="77777777" w:rsidR="00AE3AE4" w:rsidRPr="00573133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4.</w:t>
      </w:r>
      <w:r w:rsidRPr="00573133">
        <w:rPr>
          <w:rFonts w:ascii="黑体" w:eastAsia="黑体" w:hAnsi="黑体" w:hint="eastAsia"/>
          <w:sz w:val="28"/>
          <w:szCs w:val="28"/>
        </w:rPr>
        <w:t>产教融合发展计划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  <w:gridCol w:w="6776"/>
      </w:tblGrid>
      <w:tr w:rsidR="00AE3AE4" w14:paraId="0A2EA733" w14:textId="77777777" w:rsidTr="007C17CD">
        <w:trPr>
          <w:trHeight w:val="2473"/>
        </w:trPr>
        <w:tc>
          <w:tcPr>
            <w:tcW w:w="2263" w:type="dxa"/>
            <w:vAlign w:val="center"/>
          </w:tcPr>
          <w:p w14:paraId="6D8D0B1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4-</w:t>
            </w:r>
            <w:r w:rsidRPr="00573133">
              <w:rPr>
                <w:rFonts w:ascii="黑体" w:eastAsia="黑体"/>
                <w:position w:val="6"/>
              </w:rPr>
              <w:t>1</w:t>
            </w:r>
            <w:r w:rsidRPr="00573133">
              <w:rPr>
                <w:rFonts w:ascii="黑体" w:eastAsia="黑体" w:hint="eastAsia"/>
                <w:position w:val="6"/>
              </w:rPr>
              <w:t>：基础设施</w:t>
            </w:r>
          </w:p>
          <w:p w14:paraId="56EEA84D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共建共享计划</w:t>
            </w:r>
          </w:p>
          <w:p w14:paraId="1CBB7EFF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6776" w:type="dxa"/>
          </w:tcPr>
          <w:p w14:paraId="6003BB2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3422D49" w14:textId="77777777" w:rsidTr="007C17CD">
        <w:trPr>
          <w:trHeight w:val="2473"/>
        </w:trPr>
        <w:tc>
          <w:tcPr>
            <w:tcW w:w="2263" w:type="dxa"/>
            <w:vAlign w:val="center"/>
          </w:tcPr>
          <w:p w14:paraId="3AD10A9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4-2：校企协同</w:t>
            </w:r>
          </w:p>
          <w:p w14:paraId="008F61FA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育人实施计划</w:t>
            </w:r>
          </w:p>
          <w:p w14:paraId="17AE6C9E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6776" w:type="dxa"/>
          </w:tcPr>
          <w:p w14:paraId="1989B71A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6B6F566B" w14:textId="77777777" w:rsidTr="007C17CD">
        <w:trPr>
          <w:trHeight w:val="2473"/>
        </w:trPr>
        <w:tc>
          <w:tcPr>
            <w:tcW w:w="2263" w:type="dxa"/>
            <w:vAlign w:val="center"/>
          </w:tcPr>
          <w:p w14:paraId="2CD01AA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lastRenderedPageBreak/>
              <w:t>4-3：协同技术</w:t>
            </w:r>
          </w:p>
          <w:p w14:paraId="469A7133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研发实施计划</w:t>
            </w:r>
          </w:p>
          <w:p w14:paraId="2DF57BC8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6776" w:type="dxa"/>
          </w:tcPr>
          <w:p w14:paraId="3D9A81B8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255FDDDB" w14:textId="77777777" w:rsidTr="007C17CD">
        <w:trPr>
          <w:trHeight w:val="247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3A43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4-4：社会服务</w:t>
            </w:r>
          </w:p>
          <w:p w14:paraId="78EEEBB0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 w:rsidRPr="00573133">
              <w:rPr>
                <w:rFonts w:ascii="黑体" w:eastAsia="黑体" w:hint="eastAsia"/>
                <w:position w:val="6"/>
              </w:rPr>
              <w:t>与培训计划</w:t>
            </w:r>
          </w:p>
          <w:p w14:paraId="00D4A67E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E47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69CEE3E9" w14:textId="77777777" w:rsidR="00AE3AE4" w:rsidRDefault="00AE3AE4" w:rsidP="00AE3AE4">
      <w:pPr>
        <w:spacing w:line="480" w:lineRule="auto"/>
        <w:ind w:firstLineChars="200" w:firstLine="560"/>
        <w:jc w:val="left"/>
        <w:rPr>
          <w:rFonts w:ascii="黑体" w:eastAsia="黑体" w:hAnsi="黑体"/>
          <w:sz w:val="28"/>
          <w:szCs w:val="28"/>
        </w:rPr>
      </w:pPr>
    </w:p>
    <w:p w14:paraId="410A5B2E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5.3</w:t>
      </w:r>
      <w:r w:rsidRPr="00BF1B1C">
        <w:rPr>
          <w:rFonts w:ascii="黑体" w:eastAsia="黑体" w:hAnsi="黑体" w:hint="eastAsia"/>
          <w:sz w:val="28"/>
          <w:szCs w:val="28"/>
        </w:rPr>
        <w:t>年建设</w:t>
      </w:r>
      <w:proofErr w:type="gramStart"/>
      <w:r w:rsidRPr="00BF1B1C">
        <w:rPr>
          <w:rFonts w:ascii="黑体" w:eastAsia="黑体" w:hAnsi="黑体" w:hint="eastAsia"/>
          <w:sz w:val="28"/>
          <w:szCs w:val="28"/>
        </w:rPr>
        <w:t>期经费</w:t>
      </w:r>
      <w:proofErr w:type="gramEnd"/>
      <w:r w:rsidRPr="00BF1B1C">
        <w:rPr>
          <w:rFonts w:ascii="黑体" w:eastAsia="黑体" w:hAnsi="黑体" w:hint="eastAsia"/>
          <w:sz w:val="28"/>
          <w:szCs w:val="28"/>
        </w:rPr>
        <w:t>主要投入及主要支出情况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1913"/>
        <w:gridCol w:w="1914"/>
        <w:gridCol w:w="1914"/>
        <w:gridCol w:w="1914"/>
      </w:tblGrid>
      <w:tr w:rsidR="00AE3AE4" w14:paraId="18E1A018" w14:textId="77777777" w:rsidTr="005F2E66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8BF04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第一年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C4FB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5CACA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AE3AE4" w14:paraId="76DC1664" w14:textId="77777777" w:rsidTr="005F2E66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7841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829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5D4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71E7594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358204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AE3AE4" w14:paraId="792817A8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3F42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B038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0C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DC72AC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D86FD30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08CC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8F9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0B51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E1E12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47D832F9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C15D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DF8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12A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71D3D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5119855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54D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D86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BDC8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728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E16D137" w14:textId="77777777" w:rsidTr="005F2E66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DA3DD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第二年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047E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D19E2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AE3AE4" w14:paraId="7F64A4A8" w14:textId="77777777" w:rsidTr="005F2E66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4E3DB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F6D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5FD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75D68A7B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428B91C9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AE3AE4" w14:paraId="4F138394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DBCA9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948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156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3A992F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227F6192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BA6F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637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D754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94835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38CA1AFA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EE41A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668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166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A0257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031B1809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AD01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E472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9E2A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864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930D56F" w14:textId="77777777" w:rsidTr="005F2E66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5BF80" w14:textId="77777777" w:rsidR="00AE3AE4" w:rsidRPr="00573133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第三年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6E1D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D2C80" w14:textId="77777777" w:rsidR="00AE3AE4" w:rsidRPr="00B85DF6" w:rsidRDefault="00AE3AE4" w:rsidP="005F2E66"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AE3AE4" w14:paraId="519B23EC" w14:textId="77777777" w:rsidTr="005F2E66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8E03C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40A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2A5D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32935BC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6EFF423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AE3AE4" w14:paraId="0A62E079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DF19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49E6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F0EA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5B449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7F6C0D77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3B5B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AC7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216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68BEC9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50802786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D965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BC5E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D63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573B05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  <w:tr w:rsidR="00AE3AE4" w14:paraId="7FA3DD5B" w14:textId="77777777" w:rsidTr="005F2E66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317F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B9B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2450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416" w14:textId="77777777" w:rsidR="00AE3AE4" w:rsidRPr="00B85DF6" w:rsidRDefault="00AE3AE4" w:rsidP="005F2E66">
            <w:pPr>
              <w:rPr>
                <w:rFonts w:ascii="黑体" w:eastAsia="黑体"/>
                <w:position w:val="6"/>
              </w:rPr>
            </w:pPr>
          </w:p>
        </w:tc>
      </w:tr>
    </w:tbl>
    <w:p w14:paraId="4C6FE332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7B6BC7CF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</w:p>
    <w:p w14:paraId="70DD3773" w14:textId="77777777" w:rsidR="00AE3AE4" w:rsidRDefault="00AE3AE4" w:rsidP="00AE3AE4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6．推荐单位意见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AE3AE4" w14:paraId="38194E16" w14:textId="77777777" w:rsidTr="005F2E66">
        <w:trPr>
          <w:trHeight w:val="5502"/>
        </w:trPr>
        <w:tc>
          <w:tcPr>
            <w:tcW w:w="8522" w:type="dxa"/>
          </w:tcPr>
          <w:p w14:paraId="71A51C4D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663BBAF8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1C80A5D2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E662815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001C695A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5D024C41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3C343A0C" w14:textId="77777777" w:rsidR="00AE3AE4" w:rsidRDefault="00AE3AE4" w:rsidP="005F2E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</w:rPr>
            </w:pPr>
          </w:p>
          <w:p w14:paraId="3AA3BDD2" w14:textId="77777777" w:rsidR="00AE3AE4" w:rsidRDefault="00AE3AE4" w:rsidP="005F2E66">
            <w:pPr>
              <w:spacing w:line="360" w:lineRule="auto"/>
              <w:ind w:right="226"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推　荐　单　位（公章）</w:t>
            </w:r>
          </w:p>
          <w:p w14:paraId="36B5E480" w14:textId="067AEF7B" w:rsidR="00AE3AE4" w:rsidRDefault="00AE3AE4" w:rsidP="005F2E66">
            <w:pPr>
              <w:spacing w:line="360" w:lineRule="auto"/>
              <w:ind w:right="226"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合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作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企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业（</w:t>
            </w:r>
            <w:r w:rsidR="00AB1456">
              <w:rPr>
                <w:rFonts w:eastAsia="仿宋_GB2312" w:hint="eastAsia"/>
              </w:rPr>
              <w:t>公章</w:t>
            </w:r>
            <w:r>
              <w:rPr>
                <w:rFonts w:eastAsia="仿宋_GB2312" w:hint="eastAsia"/>
              </w:rPr>
              <w:t>）</w:t>
            </w:r>
          </w:p>
          <w:p w14:paraId="7B0BD9B7" w14:textId="77777777" w:rsidR="00AE3AE4" w:rsidRDefault="00AE3AE4" w:rsidP="005F2E66">
            <w:pPr>
              <w:ind w:firstLineChars="1900" w:firstLine="399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推荐单位主管领导（签字）</w:t>
            </w:r>
            <w:r>
              <w:rPr>
                <w:rFonts w:eastAsia="仿宋_GB2312"/>
              </w:rPr>
              <w:t xml:space="preserve">           </w:t>
            </w:r>
            <w:r>
              <w:rPr>
                <w:rFonts w:eastAsia="仿宋_GB2312" w:hint="eastAsia"/>
              </w:rPr>
              <w:t xml:space="preserve">    </w:t>
            </w:r>
          </w:p>
          <w:p w14:paraId="10AC2BCF" w14:textId="77777777" w:rsidR="00AE3AE4" w:rsidRDefault="00AE3AE4" w:rsidP="005F2E66">
            <w:pPr>
              <w:ind w:firstLineChars="1900" w:firstLine="3990"/>
            </w:pP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日</w:t>
            </w:r>
          </w:p>
        </w:tc>
      </w:tr>
    </w:tbl>
    <w:p w14:paraId="3DD56A13" w14:textId="77777777" w:rsidR="00AE3AE4" w:rsidRDefault="00AE3AE4" w:rsidP="00AE3AE4">
      <w:pPr>
        <w:spacing w:line="360" w:lineRule="auto"/>
        <w:ind w:firstLineChars="200" w:firstLine="420"/>
        <w:rPr>
          <w:rFonts w:ascii="仿宋_GB2312" w:eastAsia="仿宋_GB2312" w:hAnsi="仿宋_GB2312" w:cs="仿宋_GB2312"/>
        </w:rPr>
      </w:pPr>
    </w:p>
    <w:p w14:paraId="3F532AB4" w14:textId="77777777" w:rsidR="00AE3AE4" w:rsidRPr="00BF1B1C" w:rsidRDefault="00AE3AE4" w:rsidP="00AE3AE4">
      <w:pPr>
        <w:tabs>
          <w:tab w:val="left" w:pos="2219"/>
        </w:tabs>
        <w:suppressAutoHyphens/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7.</w:t>
      </w:r>
      <w:r w:rsidRPr="00BF1B1C">
        <w:rPr>
          <w:rFonts w:ascii="黑体" w:eastAsia="黑体" w:hAnsi="黑体" w:hint="eastAsia"/>
          <w:sz w:val="28"/>
          <w:szCs w:val="28"/>
        </w:rPr>
        <w:t>相关附件和证明材料</w:t>
      </w:r>
    </w:p>
    <w:p w14:paraId="749A0006" w14:textId="77777777" w:rsidR="00AE3AE4" w:rsidRPr="00A062C2" w:rsidRDefault="00AE3AE4" w:rsidP="00AE3AE4">
      <w:pPr>
        <w:tabs>
          <w:tab w:val="left" w:pos="2219"/>
        </w:tabs>
        <w:suppressAutoHyphens/>
        <w:spacing w:line="360" w:lineRule="auto"/>
        <w:ind w:firstLineChars="200" w:firstLine="420"/>
        <w:jc w:val="left"/>
        <w:rPr>
          <w:rFonts w:ascii="仿宋" w:eastAsia="仿宋" w:hAnsi="仿宋"/>
          <w:position w:val="6"/>
        </w:rPr>
      </w:pPr>
      <w:r w:rsidRPr="00A062C2">
        <w:rPr>
          <w:rFonts w:ascii="仿宋" w:eastAsia="仿宋" w:hAnsi="仿宋" w:hint="eastAsia"/>
          <w:position w:val="6"/>
        </w:rPr>
        <w:t>主要</w:t>
      </w:r>
      <w:proofErr w:type="gramStart"/>
      <w:r w:rsidRPr="00A062C2">
        <w:rPr>
          <w:rFonts w:ascii="仿宋" w:eastAsia="仿宋" w:hAnsi="仿宋" w:hint="eastAsia"/>
          <w:position w:val="6"/>
        </w:rPr>
        <w:t>包括协实训</w:t>
      </w:r>
      <w:proofErr w:type="gramEnd"/>
      <w:r w:rsidRPr="00A062C2">
        <w:rPr>
          <w:rFonts w:ascii="仿宋" w:eastAsia="仿宋" w:hAnsi="仿宋" w:hint="eastAsia"/>
          <w:position w:val="6"/>
        </w:rPr>
        <w:t>基地合作协议、基础条件、保障措施、规章 制度、校方和企业指导聘用协议、培育组建阶段的代表性成果与 实施成效证明以及其它材料等。</w:t>
      </w:r>
    </w:p>
    <w:p w14:paraId="52FFCEB4" w14:textId="77777777" w:rsidR="00AE3AE4" w:rsidRPr="0061357B" w:rsidRDefault="00AE3AE4" w:rsidP="00AE3AE4">
      <w:pPr>
        <w:spacing w:line="360" w:lineRule="auto"/>
        <w:ind w:firstLineChars="200" w:firstLine="420"/>
      </w:pPr>
    </w:p>
    <w:p w14:paraId="35158AF3" w14:textId="77777777" w:rsidR="00F022F2" w:rsidRPr="00AE3AE4" w:rsidRDefault="00F022F2"/>
    <w:sectPr w:rsidR="00F022F2" w:rsidRPr="00AE3AE4" w:rsidSect="0061357B">
      <w:footerReference w:type="default" r:id="rId6"/>
      <w:pgSz w:w="11910" w:h="16840"/>
      <w:pgMar w:top="1580" w:right="1200" w:bottom="1780" w:left="1440" w:header="0" w:footer="15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81B7" w14:textId="77777777" w:rsidR="008A5B6A" w:rsidRDefault="008A5B6A">
      <w:r>
        <w:separator/>
      </w:r>
    </w:p>
  </w:endnote>
  <w:endnote w:type="continuationSeparator" w:id="0">
    <w:p w14:paraId="3D91B341" w14:textId="77777777" w:rsidR="008A5B6A" w:rsidRDefault="008A5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2B555" w14:textId="77777777" w:rsidR="0061357B" w:rsidRDefault="00AE3AE4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27676AA" wp14:editId="55B339EA">
              <wp:simplePos x="0" y="0"/>
              <wp:positionH relativeFrom="page">
                <wp:posOffset>5440045</wp:posOffset>
              </wp:positionH>
              <wp:positionV relativeFrom="page">
                <wp:posOffset>9544050</wp:posOffset>
              </wp:positionV>
              <wp:extent cx="560705" cy="2247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9B837" w14:textId="77777777" w:rsidR="0061357B" w:rsidRDefault="00AE3AE4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noProof/>
                              <w:sz w:val="28"/>
                            </w:rP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427676A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428.35pt;margin-top:751.5pt;width:44.15pt;height:17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" filled="f" stroked="f">
              <v:textbox inset="0,0,0,0">
                <w:txbxContent>
                  <w:p w14:paraId="3AA9B837" w14:textId="77777777" w:rsidR="0061357B" w:rsidRDefault="00AE3AE4">
                    <w:pPr>
                      <w:spacing w:before="11"/>
                      <w:ind w:left="20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  <w:noProof/>
                        <w:sz w:val="28"/>
                      </w:rP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2B9E3" w14:textId="77777777" w:rsidR="008A5B6A" w:rsidRDefault="008A5B6A">
      <w:r>
        <w:separator/>
      </w:r>
    </w:p>
  </w:footnote>
  <w:footnote w:type="continuationSeparator" w:id="0">
    <w:p w14:paraId="6E12D9F2" w14:textId="77777777" w:rsidR="008A5B6A" w:rsidRDefault="008A5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AE4"/>
    <w:rsid w:val="0013794A"/>
    <w:rsid w:val="00242D73"/>
    <w:rsid w:val="006823C8"/>
    <w:rsid w:val="007C17CD"/>
    <w:rsid w:val="008A5B6A"/>
    <w:rsid w:val="00961BDC"/>
    <w:rsid w:val="00AB1456"/>
    <w:rsid w:val="00AE3AE4"/>
    <w:rsid w:val="00C243F4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7CF91"/>
  <w15:chartTrackingRefBased/>
  <w15:docId w15:val="{BA531441-921A-4A39-8700-630CB16F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3AE4"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AE3AE4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AE3AE4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paragraph" w:styleId="a5">
    <w:name w:val="header"/>
    <w:basedOn w:val="a"/>
    <w:link w:val="a6"/>
    <w:uiPriority w:val="99"/>
    <w:unhideWhenUsed/>
    <w:rsid w:val="00C24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43F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4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43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任雯君</cp:lastModifiedBy>
  <cp:revision>5</cp:revision>
  <dcterms:created xsi:type="dcterms:W3CDTF">2021-09-17T09:52:00Z</dcterms:created>
  <dcterms:modified xsi:type="dcterms:W3CDTF">2022-11-26T04:39:00Z</dcterms:modified>
</cp:coreProperties>
</file>